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1" w:rightFromText="141" w:vertAnchor="text" w:horzAnchor="page" w:tblpX="7169" w:tblpY="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284CAB" w:rsidRPr="000C3C6F" w:rsidTr="00284CAB">
        <w:trPr>
          <w:trHeight w:hRule="exact" w:val="272"/>
        </w:trPr>
        <w:tc>
          <w:tcPr>
            <w:tcW w:w="4253" w:type="dxa"/>
          </w:tcPr>
          <w:p w:rsidR="00284CAB" w:rsidRDefault="0002505E" w:rsidP="000C3C6F">
            <w:pPr>
              <w:autoSpaceDE w:val="0"/>
              <w:rPr>
                <w:lang w:val="de-DE"/>
              </w:rPr>
            </w:pPr>
            <w:sdt>
              <w:sdtPr>
                <w:rPr>
                  <w:lang w:val="de-DE"/>
                </w:rPr>
                <w:alias w:val="Ihr Name"/>
                <w:tag w:val="Ihr_Name"/>
                <w:id w:val="588433336"/>
                <w:placeholder>
                  <w:docPart w:val="EB032C79396F4C83A48824C3EE3BDF49"/>
                </w:placeholder>
                <w:dataBinding w:prefixMappings="xmlns:ns0='adress'" w:xpath="/ns0:adress/ns0:Dokumenttitel[1]" w:storeItemID="{C4CD6D3A-5353-4F16-9ECA-AC44B17C526E}"/>
                <w:text/>
              </w:sdtPr>
              <w:sdtEndPr/>
              <w:sdtContent>
                <w:r w:rsidR="000C3C6F">
                  <w:rPr>
                    <w:lang w:val="de-DE"/>
                  </w:rPr>
                  <w:t>Ihr Name</w:t>
                </w:r>
              </w:sdtContent>
            </w:sdt>
          </w:p>
        </w:tc>
      </w:tr>
      <w:tr w:rsidR="00284CAB" w:rsidRPr="000C3C6F" w:rsidTr="00284CAB">
        <w:trPr>
          <w:trHeight w:hRule="exact" w:val="272"/>
        </w:trPr>
        <w:tc>
          <w:tcPr>
            <w:tcW w:w="4253" w:type="dxa"/>
          </w:tcPr>
          <w:p w:rsidR="00284CAB" w:rsidRDefault="0002505E" w:rsidP="000C3C6F">
            <w:pPr>
              <w:autoSpaceDE w:val="0"/>
              <w:rPr>
                <w:lang w:val="de-DE"/>
              </w:rPr>
            </w:pPr>
            <w:sdt>
              <w:sdtPr>
                <w:rPr>
                  <w:lang w:val="de-DE"/>
                </w:rPr>
                <w:alias w:val="Ihre Straße"/>
                <w:tag w:val="Ihre_Straße"/>
                <w:id w:val="1430773204"/>
                <w:placeholder>
                  <w:docPart w:val="67166A835AF047999DD7AF5E4FCDE275"/>
                </w:placeholder>
                <w:dataBinding w:prefixMappings="xmlns:ns0='strasse'" w:xpath="/ns0:strasse/ns0:Dokumenttitel[1]" w:storeItemID="{CA38F91D-267C-46F7-BA11-92A86ABB6418}"/>
                <w:text/>
              </w:sdtPr>
              <w:sdtEndPr/>
              <w:sdtContent>
                <w:r w:rsidR="000C3C6F">
                  <w:rPr>
                    <w:lang w:val="de-DE"/>
                  </w:rPr>
                  <w:t>Ihre Straße</w:t>
                </w:r>
              </w:sdtContent>
            </w:sdt>
          </w:p>
        </w:tc>
      </w:tr>
      <w:tr w:rsidR="00284CAB" w:rsidRPr="000C3C6F" w:rsidTr="00284CAB">
        <w:trPr>
          <w:trHeight w:hRule="exact" w:val="272"/>
        </w:trPr>
        <w:tc>
          <w:tcPr>
            <w:tcW w:w="4253" w:type="dxa"/>
          </w:tcPr>
          <w:p w:rsidR="00284CAB" w:rsidRDefault="0002505E" w:rsidP="000C3C6F">
            <w:pPr>
              <w:autoSpaceDE w:val="0"/>
              <w:rPr>
                <w:lang w:val="de-DE"/>
              </w:rPr>
            </w:pPr>
            <w:sdt>
              <w:sdtPr>
                <w:rPr>
                  <w:lang w:val="de-DE"/>
                </w:rPr>
                <w:alias w:val="Ihre Stadt"/>
                <w:tag w:val="Ihre_Stadt"/>
                <w:id w:val="1816525999"/>
                <w:placeholder>
                  <w:docPart w:val="B7AFC6D948A9441184501DEEF9B9843A"/>
                </w:placeholder>
                <w:dataBinding w:prefixMappings="xmlns:ns0='stadt'" w:xpath="/ns0:stadt[1]/ns0:Dokumenttitel[1]" w:storeItemID="{1A605475-CF1E-46CD-80E2-8E2E6A891C1C}"/>
                <w:text/>
              </w:sdtPr>
              <w:sdtEndPr/>
              <w:sdtContent>
                <w:r w:rsidR="000C3C6F">
                  <w:rPr>
                    <w:lang w:val="de-DE"/>
                  </w:rPr>
                  <w:t>83119 Obing</w:t>
                </w:r>
              </w:sdtContent>
            </w:sdt>
          </w:p>
        </w:tc>
      </w:tr>
    </w:tbl>
    <w:p w:rsidR="00284CAB" w:rsidRPr="002C5297" w:rsidRDefault="00284CAB" w:rsidP="00284CAB">
      <w:pPr>
        <w:autoSpaceDE w:val="0"/>
        <w:rPr>
          <w:lang w:val="de-DE"/>
        </w:rPr>
      </w:pPr>
    </w:p>
    <w:p w:rsidR="00D121AC" w:rsidRPr="002C5297" w:rsidRDefault="00D121AC" w:rsidP="00284CAB">
      <w:pPr>
        <w:autoSpaceDE w:val="0"/>
        <w:rPr>
          <w:lang w:val="de-DE"/>
        </w:rPr>
      </w:pPr>
    </w:p>
    <w:p w:rsidR="00D121AC" w:rsidRPr="002C5297" w:rsidRDefault="00D121AC" w:rsidP="00D121AC">
      <w:pPr>
        <w:rPr>
          <w:lang w:val="de-DE"/>
        </w:rPr>
      </w:pPr>
    </w:p>
    <w:p w:rsidR="00D121AC" w:rsidRPr="002C5297" w:rsidRDefault="00D121AC" w:rsidP="00D121AC">
      <w:pPr>
        <w:rPr>
          <w:lang w:val="de-DE"/>
        </w:rPr>
      </w:pPr>
    </w:p>
    <w:p w:rsidR="00613435" w:rsidRPr="002C5297" w:rsidRDefault="00613435" w:rsidP="00D121AC">
      <w:pPr>
        <w:rPr>
          <w:lang w:val="de-DE"/>
        </w:rPr>
      </w:pPr>
    </w:p>
    <w:p w:rsidR="00284CAB" w:rsidRDefault="00284CAB" w:rsidP="00255C0D">
      <w:pPr>
        <w:rPr>
          <w:lang w:val="de-DE"/>
        </w:rPr>
      </w:pPr>
    </w:p>
    <w:p w:rsidR="00284CAB" w:rsidRPr="00284CAB" w:rsidRDefault="0002505E" w:rsidP="00255C0D">
      <w:pPr>
        <w:rPr>
          <w:rFonts w:ascii="Consolas" w:hAnsi="Consolas"/>
          <w:sz w:val="13"/>
          <w:szCs w:val="13"/>
          <w:lang w:val="de-DE"/>
        </w:rPr>
      </w:pPr>
      <w:sdt>
        <w:sdtPr>
          <w:rPr>
            <w:rFonts w:ascii="Consolas" w:hAnsi="Consolas"/>
            <w:sz w:val="13"/>
            <w:szCs w:val="13"/>
            <w:lang w:val="de-DE"/>
          </w:rPr>
          <w:alias w:val="Ihr Name"/>
          <w:tag w:val="Ihr_Name"/>
          <w:id w:val="-916866466"/>
          <w:placeholder>
            <w:docPart w:val="D049EAABE9D44DA0A8AC8FF3C6B8E10D"/>
          </w:placeholder>
          <w:dataBinding w:prefixMappings="xmlns:ns0='adress'" w:xpath="/ns0:adress/ns0:Dokumenttitel[1]" w:storeItemID="{C4CD6D3A-5353-4F16-9ECA-AC44B17C526E}"/>
          <w:text/>
        </w:sdtPr>
        <w:sdtEndPr/>
        <w:sdtContent>
          <w:r w:rsidR="000C3C6F">
            <w:rPr>
              <w:rFonts w:ascii="Consolas" w:hAnsi="Consolas"/>
              <w:sz w:val="13"/>
              <w:szCs w:val="13"/>
              <w:lang w:val="de-DE"/>
            </w:rPr>
            <w:t>Ihr Name</w:t>
          </w:r>
        </w:sdtContent>
      </w:sdt>
      <w:r w:rsidR="00284CAB">
        <w:rPr>
          <w:rFonts w:ascii="Consolas" w:hAnsi="Consolas"/>
          <w:sz w:val="13"/>
          <w:szCs w:val="13"/>
          <w:lang w:val="de-DE"/>
        </w:rPr>
        <w:t xml:space="preserve"> – </w:t>
      </w:r>
      <w:sdt>
        <w:sdtPr>
          <w:rPr>
            <w:rFonts w:ascii="Consolas" w:hAnsi="Consolas"/>
            <w:sz w:val="13"/>
            <w:szCs w:val="13"/>
            <w:lang w:val="de-DE"/>
          </w:rPr>
          <w:alias w:val="Ihre Straße"/>
          <w:tag w:val="Ihre_Straße"/>
          <w:id w:val="427780913"/>
          <w:placeholder>
            <w:docPart w:val="E9679FDCA4D94CEAB6569F765E106D16"/>
          </w:placeholder>
          <w:dataBinding w:prefixMappings="xmlns:ns0='strasse'" w:xpath="/ns0:strasse/ns0:Dokumenttitel[1]" w:storeItemID="{CA38F91D-267C-46F7-BA11-92A86ABB6418}"/>
          <w:text/>
        </w:sdtPr>
        <w:sdtEndPr/>
        <w:sdtContent>
          <w:r w:rsidR="000C3C6F">
            <w:rPr>
              <w:rFonts w:ascii="Consolas" w:hAnsi="Consolas"/>
              <w:sz w:val="13"/>
              <w:szCs w:val="13"/>
              <w:lang w:val="de-DE"/>
            </w:rPr>
            <w:t>Ihre Straße</w:t>
          </w:r>
        </w:sdtContent>
      </w:sdt>
      <w:r w:rsidR="00284CAB">
        <w:rPr>
          <w:rFonts w:ascii="Consolas" w:hAnsi="Consolas"/>
          <w:sz w:val="13"/>
          <w:szCs w:val="13"/>
          <w:lang w:val="de-DE"/>
        </w:rPr>
        <w:t xml:space="preserve"> – </w:t>
      </w:r>
      <w:sdt>
        <w:sdtPr>
          <w:rPr>
            <w:rFonts w:ascii="Consolas" w:hAnsi="Consolas"/>
            <w:sz w:val="13"/>
            <w:szCs w:val="13"/>
            <w:lang w:val="de-DE"/>
          </w:rPr>
          <w:alias w:val="Ihre Stadt"/>
          <w:tag w:val="Ihre_Stadt"/>
          <w:id w:val="698739103"/>
          <w:placeholder>
            <w:docPart w:val="F0CC7AE5BC41418A8E9330A035FF5B08"/>
          </w:placeholder>
          <w:dataBinding w:prefixMappings="xmlns:ns0='stadt'" w:xpath="/ns0:stadt[1]/ns0:Dokumenttitel[1]" w:storeItemID="{1A605475-CF1E-46CD-80E2-8E2E6A891C1C}"/>
          <w:text/>
        </w:sdtPr>
        <w:sdtEndPr/>
        <w:sdtContent>
          <w:r w:rsidR="000C3C6F">
            <w:rPr>
              <w:rFonts w:ascii="Consolas" w:hAnsi="Consolas"/>
              <w:sz w:val="13"/>
              <w:szCs w:val="13"/>
              <w:lang w:val="de-DE"/>
            </w:rPr>
            <w:t>83119 Obing</w:t>
          </w:r>
        </w:sdtContent>
      </w:sdt>
    </w:p>
    <w:p w:rsidR="00FC0318" w:rsidRPr="00A4766F" w:rsidRDefault="002C5297" w:rsidP="00255C0D">
      <w:pPr>
        <w:rPr>
          <w:lang w:val="de-DE"/>
        </w:rPr>
      </w:pPr>
      <w:r>
        <w:rPr>
          <w:noProof/>
          <w:lang w:val="de-DE" w:eastAsia="de-DE"/>
        </w:rPr>
        <mc:AlternateContent>
          <mc:Choice Requires="wps">
            <w:drawing>
              <wp:anchor distT="0" distB="0" distL="114300" distR="114300" simplePos="0" relativeHeight="251660288" behindDoc="0" locked="0" layoutInCell="1" allowOverlap="1" wp14:anchorId="5460EF55" wp14:editId="25CA7E07">
                <wp:simplePos x="0" y="0"/>
                <wp:positionH relativeFrom="page">
                  <wp:posOffset>180340</wp:posOffset>
                </wp:positionH>
                <wp:positionV relativeFrom="page">
                  <wp:posOffset>3132455</wp:posOffset>
                </wp:positionV>
                <wp:extent cx="108000" cy="0"/>
                <wp:effectExtent l="0" t="0" r="25400" b="19050"/>
                <wp:wrapNone/>
                <wp:docPr id="1" name="Gerader Verbinder 1"/>
                <wp:cNvGraphicFramePr/>
                <a:graphic xmlns:a="http://schemas.openxmlformats.org/drawingml/2006/main">
                  <a:graphicData uri="http://schemas.microsoft.com/office/word/2010/wordprocessingShape">
                    <wps:wsp>
                      <wps:cNvCnPr/>
                      <wps:spPr>
                        <a:xfrm>
                          <a:off x="0" y="0"/>
                          <a:ext cx="10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E47464B" id="Gerader Verbinder 1"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4.2pt,246.65pt" to="22.7pt,2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" strokecolor="black [3040]">
                <w10:wrap anchorx="page" anchory="page"/>
              </v:line>
            </w:pict>
          </mc:Fallback>
        </mc:AlternateContent>
      </w:r>
    </w:p>
    <w:p w:rsidR="002C27CE" w:rsidRPr="002C5297" w:rsidRDefault="002C27CE" w:rsidP="002E3A65">
      <w:pPr>
        <w:pStyle w:val="Empfngeradresse"/>
        <w:autoSpaceDE w:val="0"/>
      </w:pPr>
      <w:r w:rsidRPr="002C5297">
        <w:fldChar w:fldCharType="begin"/>
      </w:r>
      <w:r w:rsidRPr="002C5297">
        <w:instrText xml:space="preserve"> MERGEFIELD Titel </w:instrText>
      </w:r>
      <w:r w:rsidRPr="002C5297">
        <w:fldChar w:fldCharType="separate"/>
      </w:r>
      <w:r w:rsidR="0002505E" w:rsidRPr="003035B9">
        <w:rPr>
          <w:noProof/>
        </w:rPr>
        <w:t>Vorsitzender des Verkehrsausschusses</w:t>
      </w:r>
      <w:r w:rsidRPr="002C5297">
        <w:fldChar w:fldCharType="end"/>
      </w:r>
    </w:p>
    <w:p w:rsidR="005421D8" w:rsidRPr="002C5297" w:rsidRDefault="005421D8">
      <w:pPr>
        <w:pStyle w:val="Empfngeradresse"/>
      </w:pPr>
      <w:r w:rsidRPr="002C5297">
        <w:fldChar w:fldCharType="begin"/>
      </w:r>
      <w:r w:rsidRPr="002C5297">
        <w:instrText xml:space="preserve"> MERGEFIELD AnschriftAnrede </w:instrText>
      </w:r>
      <w:r w:rsidRPr="002C5297">
        <w:fldChar w:fldCharType="separate"/>
      </w:r>
      <w:r w:rsidR="0002505E" w:rsidRPr="003035B9">
        <w:rPr>
          <w:noProof/>
        </w:rPr>
        <w:t>Herrn</w:t>
      </w:r>
      <w:r w:rsidRPr="002C5297">
        <w:fldChar w:fldCharType="end"/>
      </w:r>
      <w:r w:rsidRPr="002C5297">
        <w:t xml:space="preserve"> </w:t>
      </w:r>
      <w:r w:rsidRPr="002C5297">
        <w:fldChar w:fldCharType="begin"/>
      </w:r>
      <w:r w:rsidRPr="002C5297">
        <w:instrText xml:space="preserve"> MERGEFIELD Vorname </w:instrText>
      </w:r>
      <w:r w:rsidRPr="002C5297">
        <w:fldChar w:fldCharType="separate"/>
      </w:r>
      <w:r w:rsidR="0002505E" w:rsidRPr="003035B9">
        <w:rPr>
          <w:noProof/>
        </w:rPr>
        <w:t>Martin</w:t>
      </w:r>
      <w:r w:rsidRPr="002C5297">
        <w:fldChar w:fldCharType="end"/>
      </w:r>
      <w:r w:rsidRPr="002C5297">
        <w:t xml:space="preserve"> </w:t>
      </w:r>
      <w:r w:rsidRPr="002C5297">
        <w:fldChar w:fldCharType="begin"/>
      </w:r>
      <w:r w:rsidRPr="002C5297">
        <w:instrText xml:space="preserve"> MERGEFIELD Nachname </w:instrText>
      </w:r>
      <w:r w:rsidRPr="002C5297">
        <w:fldChar w:fldCharType="separate"/>
      </w:r>
      <w:r w:rsidR="0002505E" w:rsidRPr="003035B9">
        <w:rPr>
          <w:noProof/>
        </w:rPr>
        <w:t>Burkert</w:t>
      </w:r>
      <w:r w:rsidRPr="002C5297">
        <w:fldChar w:fldCharType="end"/>
      </w:r>
      <w:r w:rsidR="00E710F6" w:rsidRPr="002C5297">
        <w:t xml:space="preserve">, </w:t>
      </w:r>
      <w:r w:rsidR="00E710F6" w:rsidRPr="002C5297">
        <w:fldChar w:fldCharType="begin"/>
      </w:r>
      <w:r w:rsidR="00E710F6" w:rsidRPr="002C5297">
        <w:instrText xml:space="preserve"> MERGEFIELD Mitglied </w:instrText>
      </w:r>
      <w:r w:rsidR="00E710F6" w:rsidRPr="002C5297">
        <w:fldChar w:fldCharType="separate"/>
      </w:r>
      <w:r w:rsidR="0002505E" w:rsidRPr="003035B9">
        <w:rPr>
          <w:noProof/>
        </w:rPr>
        <w:t>MdB</w:t>
      </w:r>
      <w:r w:rsidR="00E710F6" w:rsidRPr="002C5297">
        <w:fldChar w:fldCharType="end"/>
      </w:r>
    </w:p>
    <w:p w:rsidR="00392D43" w:rsidRPr="002C5297" w:rsidRDefault="00284CAB">
      <w:pPr>
        <w:pStyle w:val="Empfngeradresse"/>
      </w:pPr>
      <w:r w:rsidRPr="002C5297">
        <w:rPr>
          <w:noProof/>
          <w:lang w:bidi="ar-SA"/>
        </w:rPr>
        <mc:AlternateContent>
          <mc:Choice Requires="wps">
            <w:drawing>
              <wp:anchor distT="45720" distB="45720" distL="114300" distR="114300" simplePos="0" relativeHeight="251659264" behindDoc="0" locked="0" layoutInCell="1" allowOverlap="1" wp14:anchorId="64518677" wp14:editId="26A07EB7">
                <wp:simplePos x="0" y="0"/>
                <wp:positionH relativeFrom="column">
                  <wp:posOffset>4829810</wp:posOffset>
                </wp:positionH>
                <wp:positionV relativeFrom="paragraph">
                  <wp:posOffset>20585</wp:posOffset>
                </wp:positionV>
                <wp:extent cx="982345" cy="286385"/>
                <wp:effectExtent l="0" t="0" r="825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86385"/>
                        </a:xfrm>
                        <a:prstGeom prst="rect">
                          <a:avLst/>
                        </a:prstGeom>
                        <a:solidFill>
                          <a:srgbClr val="FFFFFF"/>
                        </a:solidFill>
                        <a:ln w="9525">
                          <a:noFill/>
                          <a:miter lim="800000"/>
                          <a:headEnd/>
                          <a:tailEnd/>
                        </a:ln>
                      </wps:spPr>
                      <wps:txbx>
                        <w:txbxContent>
                          <w:p w:rsidR="00284CAB" w:rsidRPr="00284CAB" w:rsidRDefault="00284CAB" w:rsidP="00613435">
                            <w:pPr>
                              <w:jc w:val="right"/>
                              <w:rPr>
                                <w:lang w:val="de-DE"/>
                              </w:rPr>
                            </w:pPr>
                            <w:r w:rsidRPr="00284CAB">
                              <w:rPr>
                                <w:lang w:val="de-DE"/>
                              </w:rPr>
                              <w:fldChar w:fldCharType="begin"/>
                            </w:r>
                            <w:r w:rsidRPr="00284CAB">
                              <w:rPr>
                                <w:lang w:val="de-DE"/>
                              </w:rPr>
                              <w:instrText xml:space="preserve"> DATE  \* MERGEFORMAT </w:instrText>
                            </w:r>
                            <w:r w:rsidRPr="00284CAB">
                              <w:rPr>
                                <w:lang w:val="de-DE"/>
                              </w:rPr>
                              <w:fldChar w:fldCharType="separate"/>
                            </w:r>
                            <w:r w:rsidR="0002505E" w:rsidRPr="0002505E">
                              <w:rPr>
                                <w:noProof/>
                              </w:rPr>
                              <w:t>24.07.2016</w:t>
                            </w:r>
                            <w:r w:rsidRPr="00284CAB">
                              <w:rPr>
                                <w:lang w:val="de-DE"/>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518677" id="_x0000_t202" coordsize="21600,21600" o:spt="202" path="m,l,21600r21600,l21600,xe">
                <v:stroke joinstyle="miter"/>
                <v:path gradientshapeok="t" o:connecttype="rect"/>
              </v:shapetype>
              <v:shape id="Textfeld 2" o:spid="_x0000_s1026" type="#_x0000_t202" style="position:absolute;margin-left:380.3pt;margin-top:1.6pt;width:77.35pt;height:22.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" stroked="f">
                <v:textbox>
                  <w:txbxContent>
                    <w:p w:rsidR="00284CAB" w:rsidRPr="00284CAB" w:rsidRDefault="00284CAB" w:rsidP="00613435">
                      <w:pPr>
                        <w:jc w:val="right"/>
                        <w:rPr>
                          <w:lang w:val="de-DE"/>
                        </w:rPr>
                      </w:pPr>
                      <w:r w:rsidRPr="00284CAB">
                        <w:rPr>
                          <w:lang w:val="de-DE"/>
                        </w:rPr>
                        <w:fldChar w:fldCharType="begin"/>
                      </w:r>
                      <w:r w:rsidRPr="00284CAB">
                        <w:rPr>
                          <w:lang w:val="de-DE"/>
                        </w:rPr>
                        <w:instrText xml:space="preserve"> DATE  \* MERGEFORMAT </w:instrText>
                      </w:r>
                      <w:r w:rsidRPr="00284CAB">
                        <w:rPr>
                          <w:lang w:val="de-DE"/>
                        </w:rPr>
                        <w:fldChar w:fldCharType="separate"/>
                      </w:r>
                      <w:r w:rsidR="0002505E" w:rsidRPr="0002505E">
                        <w:rPr>
                          <w:noProof/>
                        </w:rPr>
                        <w:t>24.07.2016</w:t>
                      </w:r>
                      <w:r w:rsidRPr="00284CAB">
                        <w:rPr>
                          <w:lang w:val="de-DE"/>
                        </w:rPr>
                        <w:fldChar w:fldCharType="end"/>
                      </w:r>
                    </w:p>
                  </w:txbxContent>
                </v:textbox>
                <w10:wrap type="square"/>
              </v:shape>
            </w:pict>
          </mc:Fallback>
        </mc:AlternateContent>
      </w:r>
      <w:r w:rsidR="002C27CE" w:rsidRPr="002C5297">
        <w:fldChar w:fldCharType="begin"/>
      </w:r>
      <w:r w:rsidR="002C27CE" w:rsidRPr="002C5297">
        <w:instrText xml:space="preserve"> MERGEFIELD Straße </w:instrText>
      </w:r>
      <w:r w:rsidR="002C27CE" w:rsidRPr="002C5297">
        <w:fldChar w:fldCharType="separate"/>
      </w:r>
      <w:r w:rsidR="0002505E" w:rsidRPr="003035B9">
        <w:rPr>
          <w:noProof/>
        </w:rPr>
        <w:t>Platz der Republik 1</w:t>
      </w:r>
      <w:r w:rsidR="002C27CE" w:rsidRPr="002C5297">
        <w:fldChar w:fldCharType="end"/>
      </w:r>
      <w:bookmarkStart w:id="0" w:name="_GoBack"/>
      <w:bookmarkEnd w:id="0"/>
    </w:p>
    <w:p w:rsidR="00613435" w:rsidRPr="002C5297" w:rsidRDefault="002C27CE">
      <w:pPr>
        <w:pStyle w:val="Empfngeradresse"/>
      </w:pPr>
      <w:r w:rsidRPr="002C5297">
        <w:fldChar w:fldCharType="begin"/>
      </w:r>
      <w:r w:rsidRPr="002C5297">
        <w:instrText xml:space="preserve"> MERGEFIELD Stadt </w:instrText>
      </w:r>
      <w:r w:rsidRPr="002C5297">
        <w:fldChar w:fldCharType="separate"/>
      </w:r>
      <w:r w:rsidR="0002505E" w:rsidRPr="003035B9">
        <w:rPr>
          <w:noProof/>
        </w:rPr>
        <w:t>11011 Berlin</w:t>
      </w:r>
      <w:r w:rsidRPr="002C5297">
        <w:fldChar w:fldCharType="end"/>
      </w:r>
    </w:p>
    <w:p w:rsidR="002C27CE" w:rsidRDefault="002C27CE">
      <w:pPr>
        <w:pStyle w:val="Empfngeradresse"/>
        <w:rPr>
          <w:sz w:val="22"/>
          <w:szCs w:val="22"/>
        </w:rPr>
      </w:pPr>
    </w:p>
    <w:p w:rsidR="00255C0D" w:rsidRDefault="00255C0D">
      <w:pPr>
        <w:pStyle w:val="Empfngeradresse"/>
        <w:rPr>
          <w:sz w:val="22"/>
          <w:szCs w:val="22"/>
        </w:rPr>
      </w:pPr>
    </w:p>
    <w:p w:rsidR="005A1994" w:rsidRDefault="005A1994">
      <w:pPr>
        <w:pStyle w:val="Empfngeradresse"/>
        <w:rPr>
          <w:sz w:val="22"/>
          <w:szCs w:val="22"/>
        </w:rPr>
      </w:pPr>
    </w:p>
    <w:p w:rsidR="005A1994" w:rsidRPr="008715CE" w:rsidRDefault="005A1994">
      <w:pPr>
        <w:pStyle w:val="Empfngeradresse"/>
        <w:rPr>
          <w:sz w:val="22"/>
          <w:szCs w:val="22"/>
        </w:rPr>
      </w:pPr>
    </w:p>
    <w:p w:rsidR="00613435" w:rsidRPr="008715CE" w:rsidRDefault="00613435">
      <w:pPr>
        <w:pStyle w:val="Empfngeradresse"/>
        <w:rPr>
          <w:sz w:val="22"/>
          <w:szCs w:val="22"/>
        </w:rPr>
      </w:pPr>
    </w:p>
    <w:p w:rsidR="0082030B" w:rsidRPr="008715CE" w:rsidRDefault="0082030B" w:rsidP="0082030B">
      <w:pPr>
        <w:rPr>
          <w:sz w:val="22"/>
          <w:szCs w:val="22"/>
          <w:lang w:val="de-DE"/>
        </w:rPr>
      </w:pPr>
      <w:r w:rsidRPr="008715CE">
        <w:rPr>
          <w:sz w:val="22"/>
          <w:szCs w:val="22"/>
          <w:lang w:val="de-DE"/>
        </w:rPr>
        <w:t>Bau der Ortsumgehung Obing im Zuge der B 304</w:t>
      </w:r>
    </w:p>
    <w:p w:rsidR="00613435" w:rsidRPr="008715CE" w:rsidRDefault="00613435" w:rsidP="00B2690F">
      <w:pPr>
        <w:rPr>
          <w:sz w:val="22"/>
          <w:szCs w:val="22"/>
          <w:lang w:val="de-DE"/>
        </w:rPr>
      </w:pPr>
    </w:p>
    <w:p w:rsidR="00613435" w:rsidRPr="008715CE" w:rsidRDefault="00613435" w:rsidP="00B2690F">
      <w:pPr>
        <w:rPr>
          <w:sz w:val="22"/>
          <w:szCs w:val="22"/>
          <w:lang w:val="de-DE"/>
        </w:rPr>
      </w:pPr>
    </w:p>
    <w:p w:rsidR="00392D43" w:rsidRPr="008715CE" w:rsidRDefault="00F45999" w:rsidP="00B2690F">
      <w:pPr>
        <w:rPr>
          <w:sz w:val="22"/>
          <w:szCs w:val="22"/>
          <w:lang w:val="de-DE"/>
        </w:rPr>
      </w:pPr>
      <w:r w:rsidRPr="008715CE">
        <w:rPr>
          <w:sz w:val="22"/>
          <w:szCs w:val="22"/>
          <w:lang w:val="de-DE"/>
        </w:rPr>
        <w:t xml:space="preserve">Sehr </w:t>
      </w:r>
      <w:r w:rsidR="005421D8" w:rsidRPr="008715CE">
        <w:rPr>
          <w:sz w:val="22"/>
          <w:szCs w:val="22"/>
          <w:lang w:val="de-DE"/>
        </w:rPr>
        <w:fldChar w:fldCharType="begin"/>
      </w:r>
      <w:r w:rsidR="005421D8" w:rsidRPr="008715CE">
        <w:rPr>
          <w:sz w:val="22"/>
          <w:szCs w:val="22"/>
          <w:lang w:val="de-DE"/>
        </w:rPr>
        <w:instrText xml:space="preserve"> MERGEFIELD BriefAnrede </w:instrText>
      </w:r>
      <w:r w:rsidR="005421D8" w:rsidRPr="008715CE">
        <w:rPr>
          <w:sz w:val="22"/>
          <w:szCs w:val="22"/>
          <w:lang w:val="de-DE"/>
        </w:rPr>
        <w:fldChar w:fldCharType="separate"/>
      </w:r>
      <w:r w:rsidR="0002505E" w:rsidRPr="003035B9">
        <w:rPr>
          <w:noProof/>
          <w:sz w:val="22"/>
          <w:szCs w:val="22"/>
          <w:lang w:val="de-DE"/>
        </w:rPr>
        <w:t>geehrter Herr</w:t>
      </w:r>
      <w:r w:rsidR="005421D8" w:rsidRPr="008715CE">
        <w:rPr>
          <w:sz w:val="22"/>
          <w:szCs w:val="22"/>
          <w:lang w:val="de-DE"/>
        </w:rPr>
        <w:fldChar w:fldCharType="end"/>
      </w:r>
      <w:r w:rsidRPr="008715CE">
        <w:rPr>
          <w:sz w:val="22"/>
          <w:szCs w:val="22"/>
          <w:lang w:val="de-DE"/>
        </w:rPr>
        <w:t xml:space="preserve"> </w:t>
      </w:r>
      <w:r w:rsidR="005421D8" w:rsidRPr="008715CE">
        <w:rPr>
          <w:sz w:val="22"/>
          <w:szCs w:val="22"/>
        </w:rPr>
        <w:fldChar w:fldCharType="begin"/>
      </w:r>
      <w:r w:rsidR="005421D8" w:rsidRPr="008715CE">
        <w:rPr>
          <w:sz w:val="22"/>
          <w:szCs w:val="22"/>
          <w:lang w:val="de-DE"/>
        </w:rPr>
        <w:instrText xml:space="preserve"> MERGEFIELD Nachname </w:instrText>
      </w:r>
      <w:r w:rsidR="005421D8" w:rsidRPr="008715CE">
        <w:rPr>
          <w:sz w:val="22"/>
          <w:szCs w:val="22"/>
        </w:rPr>
        <w:fldChar w:fldCharType="separate"/>
      </w:r>
      <w:r w:rsidR="0002505E" w:rsidRPr="003035B9">
        <w:rPr>
          <w:noProof/>
          <w:sz w:val="22"/>
          <w:szCs w:val="22"/>
          <w:lang w:val="de-DE"/>
        </w:rPr>
        <w:t>Burkert</w:t>
      </w:r>
      <w:r w:rsidR="005421D8" w:rsidRPr="008715CE">
        <w:rPr>
          <w:sz w:val="22"/>
          <w:szCs w:val="22"/>
        </w:rPr>
        <w:fldChar w:fldCharType="end"/>
      </w:r>
      <w:r w:rsidRPr="008715CE">
        <w:rPr>
          <w:sz w:val="22"/>
          <w:szCs w:val="22"/>
          <w:lang w:val="de-DE"/>
        </w:rPr>
        <w:t>,</w:t>
      </w:r>
    </w:p>
    <w:p w:rsidR="00613435" w:rsidRPr="008715CE" w:rsidRDefault="00613435" w:rsidP="00B2690F">
      <w:pPr>
        <w:rPr>
          <w:sz w:val="22"/>
          <w:szCs w:val="22"/>
          <w:lang w:val="de-DE"/>
        </w:rPr>
      </w:pPr>
    </w:p>
    <w:p w:rsidR="00623605" w:rsidRPr="008715CE" w:rsidRDefault="00613435" w:rsidP="00613435">
      <w:pPr>
        <w:rPr>
          <w:sz w:val="22"/>
          <w:szCs w:val="22"/>
          <w:lang w:val="de-DE"/>
        </w:rPr>
      </w:pPr>
      <w:r w:rsidRPr="008715CE">
        <w:rPr>
          <w:sz w:val="22"/>
          <w:szCs w:val="22"/>
          <w:lang w:val="de-DE"/>
        </w:rPr>
        <w:t>die überwältigende Mehrheit der Bürgerschaft von Obing hat sich, zusammen mit der Bürgerinitiative "L(i)ebenswertes Obing", engagiert für den Bau der dringend benötigten Ortsumfahrung eingesetzt. Mit dem nun vorliegenden Planfeststellungsbeschluss kann gebaut werden.</w:t>
      </w:r>
    </w:p>
    <w:p w:rsidR="00613435" w:rsidRPr="008715CE" w:rsidRDefault="002C5297" w:rsidP="00613435">
      <w:pPr>
        <w:rPr>
          <w:sz w:val="22"/>
          <w:szCs w:val="22"/>
          <w:lang w:val="de-DE"/>
        </w:rPr>
      </w:pPr>
      <w:r>
        <w:rPr>
          <w:noProof/>
          <w:lang w:val="de-DE" w:eastAsia="de-DE"/>
        </w:rPr>
        <mc:AlternateContent>
          <mc:Choice Requires="wps">
            <w:drawing>
              <wp:anchor distT="0" distB="0" distL="114300" distR="114300" simplePos="0" relativeHeight="251662336" behindDoc="0" locked="0" layoutInCell="1" allowOverlap="1" wp14:anchorId="7629F324" wp14:editId="4261A2EA">
                <wp:simplePos x="0" y="0"/>
                <wp:positionH relativeFrom="page">
                  <wp:posOffset>180340</wp:posOffset>
                </wp:positionH>
                <wp:positionV relativeFrom="page">
                  <wp:posOffset>6912610</wp:posOffset>
                </wp:positionV>
                <wp:extent cx="108000" cy="0"/>
                <wp:effectExtent l="0" t="0" r="25400" b="19050"/>
                <wp:wrapNone/>
                <wp:docPr id="2" name="Gerader Verbinder 2"/>
                <wp:cNvGraphicFramePr/>
                <a:graphic xmlns:a="http://schemas.openxmlformats.org/drawingml/2006/main">
                  <a:graphicData uri="http://schemas.microsoft.com/office/word/2010/wordprocessingShape">
                    <wps:wsp>
                      <wps:cNvCnPr/>
                      <wps:spPr>
                        <a:xfrm>
                          <a:off x="0" y="0"/>
                          <a:ext cx="10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68E6FF" id="Gerader Verbinder 2"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4.2pt,544.3pt" to="22.7pt,5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" strokecolor="black [3040]">
                <w10:wrap anchorx="page" anchory="page"/>
              </v:line>
            </w:pict>
          </mc:Fallback>
        </mc:AlternateContent>
      </w:r>
      <w:r w:rsidR="00623605" w:rsidRPr="008715CE">
        <w:rPr>
          <w:sz w:val="22"/>
          <w:szCs w:val="22"/>
          <w:lang w:val="de-DE"/>
        </w:rPr>
        <w:fldChar w:fldCharType="begin"/>
      </w:r>
      <w:r w:rsidR="00623605" w:rsidRPr="008715CE">
        <w:rPr>
          <w:sz w:val="22"/>
          <w:szCs w:val="22"/>
          <w:lang w:val="de-DE"/>
        </w:rPr>
        <w:instrText xml:space="preserve"> MERGEFIELD Textteil1 </w:instrText>
      </w:r>
      <w:r w:rsidR="00623605" w:rsidRPr="008715CE">
        <w:rPr>
          <w:sz w:val="22"/>
          <w:szCs w:val="22"/>
          <w:lang w:val="de-DE"/>
        </w:rPr>
        <w:fldChar w:fldCharType="separate"/>
      </w:r>
      <w:r w:rsidR="0002505E" w:rsidRPr="003035B9">
        <w:rPr>
          <w:noProof/>
          <w:sz w:val="22"/>
          <w:szCs w:val="22"/>
          <w:lang w:val="de-DE"/>
        </w:rPr>
        <w:t>Als Mitglied dieses Gremiums, tragen Sie eine besondere Verantwortung für die Verkehrsinfrastruktur in Bayern. Deshalb bitte ich Sie nachdrücklich, dass Sie zeitnah die benötigten Finanzmittel bereitstellen</w:t>
      </w:r>
      <w:r w:rsidR="00623605" w:rsidRPr="008715CE">
        <w:rPr>
          <w:sz w:val="22"/>
          <w:szCs w:val="22"/>
          <w:lang w:val="de-DE"/>
        </w:rPr>
        <w:fldChar w:fldCharType="end"/>
      </w:r>
      <w:r w:rsidR="00613435" w:rsidRPr="008715CE">
        <w:rPr>
          <w:sz w:val="22"/>
          <w:szCs w:val="22"/>
          <w:lang w:val="de-DE"/>
        </w:rPr>
        <w:t>, damit wir im nächsten Jahr Baubeginn feiern können.</w:t>
      </w:r>
    </w:p>
    <w:p w:rsidR="00613435" w:rsidRPr="008715CE" w:rsidRDefault="00613435" w:rsidP="00613435">
      <w:pPr>
        <w:rPr>
          <w:sz w:val="22"/>
          <w:szCs w:val="22"/>
          <w:lang w:val="de-DE"/>
        </w:rPr>
      </w:pPr>
    </w:p>
    <w:p w:rsidR="00613435" w:rsidRPr="008715CE" w:rsidRDefault="00613435" w:rsidP="00613435">
      <w:pPr>
        <w:rPr>
          <w:sz w:val="22"/>
          <w:szCs w:val="22"/>
          <w:lang w:val="de-DE"/>
        </w:rPr>
      </w:pPr>
      <w:r w:rsidRPr="008715CE">
        <w:rPr>
          <w:sz w:val="22"/>
          <w:szCs w:val="22"/>
          <w:lang w:val="de-DE"/>
        </w:rPr>
        <w:t>Vor allem die täglich erlebbare miserable innerörtliche Verkehrsbelastung, verbunden mit einem hohen Schwerlastverkehrsanteil, muss bald ein Ende haben. Ich will, dass unsere Kinder und Senioren in absehbarer Zeit wieder gefahrlos die B 304 queren können und alle Anlieger eine Lebensqualität erhalten, die ihnen eine Zukunft in Obing ermöglicht.</w:t>
      </w:r>
    </w:p>
    <w:p w:rsidR="00613435" w:rsidRPr="008715CE" w:rsidRDefault="00613435" w:rsidP="00613435">
      <w:pPr>
        <w:rPr>
          <w:sz w:val="22"/>
          <w:szCs w:val="22"/>
          <w:lang w:val="de-DE"/>
        </w:rPr>
      </w:pPr>
    </w:p>
    <w:p w:rsidR="00613435" w:rsidRPr="008715CE" w:rsidRDefault="00F45999" w:rsidP="00613435">
      <w:pPr>
        <w:rPr>
          <w:sz w:val="22"/>
          <w:szCs w:val="22"/>
          <w:lang w:val="de-DE"/>
        </w:rPr>
      </w:pPr>
      <w:r w:rsidRPr="008715CE">
        <w:rPr>
          <w:sz w:val="22"/>
          <w:szCs w:val="22"/>
          <w:lang w:val="de-DE"/>
        </w:rPr>
        <w:t>Mit freundlichen Grüßen</w:t>
      </w:r>
    </w:p>
    <w:p w:rsidR="00613435" w:rsidRPr="008715CE" w:rsidRDefault="00613435" w:rsidP="00613435">
      <w:pPr>
        <w:rPr>
          <w:sz w:val="22"/>
          <w:szCs w:val="22"/>
          <w:lang w:val="de-DE"/>
        </w:rPr>
      </w:pPr>
    </w:p>
    <w:p w:rsidR="00613435" w:rsidRPr="008715CE" w:rsidRDefault="00613435" w:rsidP="00613435">
      <w:pPr>
        <w:rPr>
          <w:sz w:val="22"/>
          <w:szCs w:val="22"/>
          <w:lang w:val="de-DE"/>
        </w:rPr>
      </w:pPr>
    </w:p>
    <w:p w:rsidR="00613435" w:rsidRPr="008715CE" w:rsidRDefault="00613435" w:rsidP="00613435">
      <w:pPr>
        <w:rPr>
          <w:sz w:val="22"/>
          <w:szCs w:val="22"/>
          <w:lang w:val="de-DE"/>
        </w:rPr>
      </w:pPr>
    </w:p>
    <w:sdt>
      <w:sdtPr>
        <w:rPr>
          <w:sz w:val="22"/>
          <w:szCs w:val="22"/>
          <w:lang w:val="de-DE"/>
        </w:rPr>
        <w:alias w:val="Ihr Name"/>
        <w:tag w:val="Ihr_Name"/>
        <w:id w:val="-750274257"/>
        <w:placeholder>
          <w:docPart w:val="F1C7E9B9746B4CEB95438F1ECE573FF5"/>
        </w:placeholder>
        <w:dataBinding w:prefixMappings="xmlns:ns0='adress'" w:xpath="/ns0:adress/ns0:Dokumenttitel[1]" w:storeItemID="{C4CD6D3A-5353-4F16-9ECA-AC44B17C526E}"/>
        <w:text/>
      </w:sdtPr>
      <w:sdtEndPr/>
      <w:sdtContent>
        <w:p w:rsidR="00C66172" w:rsidRPr="00C66172" w:rsidRDefault="000C3C6F" w:rsidP="00C66172">
          <w:pPr>
            <w:rPr>
              <w:lang w:val="de-DE"/>
            </w:rPr>
          </w:pPr>
          <w:r>
            <w:rPr>
              <w:sz w:val="22"/>
              <w:szCs w:val="22"/>
              <w:lang w:val="de-DE"/>
            </w:rPr>
            <w:t>Ihr Name</w:t>
          </w:r>
        </w:p>
      </w:sdtContent>
    </w:sdt>
    <w:p w:rsidR="00392D43" w:rsidRPr="008715CE" w:rsidRDefault="00392D43" w:rsidP="00613435">
      <w:pPr>
        <w:rPr>
          <w:sz w:val="22"/>
          <w:szCs w:val="22"/>
          <w:lang w:val="de-DE"/>
        </w:rPr>
      </w:pPr>
    </w:p>
    <w:sectPr w:rsidR="00392D43" w:rsidRPr="008715CE" w:rsidSect="0028736E">
      <w:pgSz w:w="11907" w:h="16839"/>
      <w:pgMar w:top="1417" w:right="1417" w:bottom="1134" w:left="1417" w:header="864"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CAB" w:rsidRDefault="00284CAB">
      <w:r>
        <w:separator/>
      </w:r>
    </w:p>
  </w:endnote>
  <w:endnote w:type="continuationSeparator" w:id="0">
    <w:p w:rsidR="00284CAB" w:rsidRDefault="00284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CAB" w:rsidRDefault="00284CAB">
      <w:r>
        <w:separator/>
      </w:r>
    </w:p>
  </w:footnote>
  <w:footnote w:type="continuationSeparator" w:id="0">
    <w:p w:rsidR="00284CAB" w:rsidRDefault="00284CAB">
      <w:r>
        <w:continuationSeparator/>
      </w:r>
    </w:p>
  </w:footnote>
</w:footnotes>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549159044"/>
  </wne:recipientData>
  <wne:recipientData>
    <wne:active wne:val="1"/>
    <wne:hash wne:val="-1413264966"/>
  </wne:recipientData>
  <wne:recipientData>
    <wne:active wne:val="1"/>
    <wne:hash wne:val="916943010"/>
  </wne:recipientData>
  <wne:recipientData>
    <wne:active wne:val="1"/>
    <wne:hash wne:val="757702867"/>
  </wne:recipientData>
  <wne:recipientData>
    <wne:active wne:val="1"/>
    <wne:hash wne:val="-1411584849"/>
  </wne:recipientData>
  <wne:recipientData>
    <wne:active wne:val="1"/>
    <wne:hash wne:val="-1903611273"/>
  </wne:recipientData>
  <wne:recipientData>
    <wne:active wne:val="1"/>
    <wne:hash wne:val="1760810656"/>
  </wne:recipientData>
  <wne:recipientData>
    <wne:active wne:val="1"/>
    <wne:hash wne:val="1666545290"/>
  </wne:recipientData>
  <wne:recipientData>
    <wne:active wne:val="1"/>
    <wne:hash wne:val="656950174"/>
  </wne:recipientData>
  <wne:recipientData>
    <wne:active wne:val="1"/>
    <wne:hash wne:val="-2007624376"/>
  </wne:recipientData>
  <wne:recipientData>
    <wne:active wne:val="1"/>
    <wne:hash wne:val="924720677"/>
  </wne:recipientData>
  <wne:recipientData>
    <wne:active wne:val="1"/>
    <wne:hash wne:val="-318594328"/>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mailMerge>
    <w:mainDocumentType w:val="formLetters"/>
    <w:linkToQuery/>
    <w:dataType w:val="native"/>
    <w:connectString w:val="Provider=Microsoft.ACE.OLEDB.12.0;User ID=Admin;Data Source=D:\Seiten\homepages\bil-obing\briefe\2016\Adress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usschüsse$` "/>
    <w:dataSource r:id="rId2"/>
    <w:viewMergedData/>
    <w:checkErrors w:val="3"/>
    <w:odso>
      <w:udl w:val="Provider=Microsoft.ACE.OLEDB.12.0;User ID=Admin;Data Source=D:\Seiten\homepages\bil-obing\briefe\2016\Adress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Ausschüsse$"/>
      <w:src r:id="rId3"/>
      <w:colDelim w:val="9"/>
      <w:type w:val="database"/>
      <w:fHdr/>
      <w:fieldMapData>
        <w:column w:val="0"/>
        <w:lid w:val="de-DE"/>
      </w:fieldMapData>
      <w:fieldMapData>
        <w:type w:val="dbColumn"/>
        <w:name w:val="Titel"/>
        <w:mappedName w:val="Anrede"/>
        <w:column w:val="1"/>
        <w:lid w:val="de-DE"/>
      </w:fieldMapData>
      <w:fieldMapData>
        <w:type w:val="dbColumn"/>
        <w:name w:val="Vorname"/>
        <w:mappedName w:val="Vorname"/>
        <w:column w:val="3"/>
        <w:lid w:val="de-DE"/>
      </w:fieldMapData>
      <w:fieldMapData>
        <w:column w:val="0"/>
        <w:lid w:val="de-DE"/>
      </w:fieldMapData>
      <w:fieldMapData>
        <w:type w:val="dbColumn"/>
        <w:name w:val="Nachname"/>
        <w:mappedName w:val="Nachname"/>
        <w:column w:val="4"/>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recipientData r:id="rId4"/>
    </w:odso>
  </w:mailMerge>
  <w:defaultTabStop w:val="720"/>
  <w:hyphenationZone w:val="425"/>
  <w:noPunctuationKerning/>
  <w:characterSpacingControl w:val="doNotCompress"/>
  <w:hdrShapeDefaults>
    <o:shapedefaults v:ext="edit" spidmax="34817">
      <o:colormru v:ext="edit" colors="#bebeea,#d5daf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D78"/>
    <w:rsid w:val="00002F03"/>
    <w:rsid w:val="0002505E"/>
    <w:rsid w:val="000C3C6F"/>
    <w:rsid w:val="00124F78"/>
    <w:rsid w:val="00135F84"/>
    <w:rsid w:val="001E1325"/>
    <w:rsid w:val="00235BA6"/>
    <w:rsid w:val="00255C0D"/>
    <w:rsid w:val="00284CAB"/>
    <w:rsid w:val="0028736E"/>
    <w:rsid w:val="002C27CE"/>
    <w:rsid w:val="002C5297"/>
    <w:rsid w:val="002E3A65"/>
    <w:rsid w:val="003457CE"/>
    <w:rsid w:val="00375CB4"/>
    <w:rsid w:val="00392D43"/>
    <w:rsid w:val="003C4C75"/>
    <w:rsid w:val="003C6909"/>
    <w:rsid w:val="003D3615"/>
    <w:rsid w:val="003F1CFF"/>
    <w:rsid w:val="003F2929"/>
    <w:rsid w:val="00423BCC"/>
    <w:rsid w:val="0043218F"/>
    <w:rsid w:val="004D3274"/>
    <w:rsid w:val="00517447"/>
    <w:rsid w:val="005421D8"/>
    <w:rsid w:val="005A1994"/>
    <w:rsid w:val="00611C56"/>
    <w:rsid w:val="00613435"/>
    <w:rsid w:val="00620232"/>
    <w:rsid w:val="00623605"/>
    <w:rsid w:val="007047AA"/>
    <w:rsid w:val="00736373"/>
    <w:rsid w:val="0078107E"/>
    <w:rsid w:val="007A345E"/>
    <w:rsid w:val="0082030B"/>
    <w:rsid w:val="0082501A"/>
    <w:rsid w:val="008715CE"/>
    <w:rsid w:val="008838D0"/>
    <w:rsid w:val="008A6090"/>
    <w:rsid w:val="008D4362"/>
    <w:rsid w:val="009641B0"/>
    <w:rsid w:val="009648C2"/>
    <w:rsid w:val="00970040"/>
    <w:rsid w:val="00971FFA"/>
    <w:rsid w:val="00A159C6"/>
    <w:rsid w:val="00A4766F"/>
    <w:rsid w:val="00A50D17"/>
    <w:rsid w:val="00A70E67"/>
    <w:rsid w:val="00AB53FA"/>
    <w:rsid w:val="00AD3774"/>
    <w:rsid w:val="00B16665"/>
    <w:rsid w:val="00B2690F"/>
    <w:rsid w:val="00B561F2"/>
    <w:rsid w:val="00B7403B"/>
    <w:rsid w:val="00B76819"/>
    <w:rsid w:val="00C43166"/>
    <w:rsid w:val="00C47681"/>
    <w:rsid w:val="00C633D9"/>
    <w:rsid w:val="00C66172"/>
    <w:rsid w:val="00C84BC4"/>
    <w:rsid w:val="00D121AC"/>
    <w:rsid w:val="00D86945"/>
    <w:rsid w:val="00DB29E0"/>
    <w:rsid w:val="00E452CC"/>
    <w:rsid w:val="00E710F6"/>
    <w:rsid w:val="00E76D78"/>
    <w:rsid w:val="00ED3FCE"/>
    <w:rsid w:val="00F45999"/>
    <w:rsid w:val="00FA1D97"/>
    <w:rsid w:val="00FC0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bebeea,#d5daf3"/>
    </o:shapedefaults>
    <o:shapelayout v:ext="edit">
      <o:idmap v:ext="edit" data="1"/>
    </o:shapelayout>
  </w:shapeDefaults>
  <w:decimalSymbol w:val=","/>
  <w:listSeparator w:val=";"/>
  <w14:docId w14:val="25D50561"/>
  <w15:docId w15:val="{3B038E96-291E-479B-A85E-CE0B6139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style>
  <w:style w:type="paragraph" w:styleId="Kopfzeile">
    <w:name w:val="header"/>
    <w:basedOn w:val="Standard"/>
    <w:semiHidden/>
    <w:pPr>
      <w:tabs>
        <w:tab w:val="center" w:pos="4320"/>
        <w:tab w:val="right" w:pos="8640"/>
      </w:tabs>
    </w:pPr>
  </w:style>
  <w:style w:type="paragraph" w:styleId="Fuzeile">
    <w:name w:val="footer"/>
    <w:basedOn w:val="Standard"/>
    <w:semiHidden/>
    <w:pPr>
      <w:tabs>
        <w:tab w:val="center" w:pos="4320"/>
        <w:tab w:val="right" w:pos="8640"/>
      </w:tabs>
    </w:pPr>
  </w:style>
  <w:style w:type="paragraph" w:styleId="Gruformel">
    <w:name w:val="Closing"/>
    <w:basedOn w:val="Standard"/>
    <w:semiHidden/>
    <w:pPr>
      <w:spacing w:after="960"/>
    </w:pPr>
  </w:style>
  <w:style w:type="paragraph" w:styleId="Unterschrift">
    <w:name w:val="Signature"/>
    <w:basedOn w:val="Standard"/>
    <w:semiHidden/>
    <w:pPr>
      <w:spacing w:before="960" w:after="240"/>
    </w:pPr>
  </w:style>
  <w:style w:type="paragraph" w:styleId="Textkrper">
    <w:name w:val="Body Text"/>
    <w:basedOn w:val="Standard"/>
    <w:semiHidden/>
    <w:pPr>
      <w:spacing w:after="240"/>
    </w:pPr>
  </w:style>
  <w:style w:type="paragraph" w:styleId="Anrede">
    <w:name w:val="Salutation"/>
    <w:basedOn w:val="Standard"/>
    <w:next w:val="Standard"/>
    <w:semiHidden/>
    <w:pPr>
      <w:spacing w:before="480" w:after="240"/>
    </w:pPr>
  </w:style>
  <w:style w:type="paragraph" w:styleId="Datum">
    <w:name w:val="Date"/>
    <w:basedOn w:val="Standard"/>
    <w:next w:val="Standard"/>
    <w:semiHidden/>
    <w:pPr>
      <w:spacing w:before="480" w:after="480"/>
    </w:pPr>
  </w:style>
  <w:style w:type="paragraph" w:styleId="Kommentarthema">
    <w:name w:val="annotation subject"/>
    <w:basedOn w:val="Kommentartext"/>
    <w:next w:val="Kommentartext"/>
    <w:semiHidden/>
    <w:rPr>
      <w:b/>
      <w:bCs/>
    </w:rPr>
  </w:style>
  <w:style w:type="paragraph" w:customStyle="1" w:styleId="KopienanAnlage">
    <w:name w:val="Kopien an:/Anlage"/>
    <w:basedOn w:val="Standard"/>
    <w:pPr>
      <w:tabs>
        <w:tab w:val="left" w:pos="1440"/>
      </w:tabs>
      <w:spacing w:after="240"/>
      <w:ind w:left="1440" w:hanging="1440"/>
    </w:pPr>
    <w:rPr>
      <w:lang w:val="de-DE" w:eastAsia="de-DE" w:bidi="de-DE"/>
    </w:rPr>
  </w:style>
  <w:style w:type="paragraph" w:customStyle="1" w:styleId="Empfngeradresse">
    <w:name w:val="Empfängeradresse"/>
    <w:basedOn w:val="Standard"/>
    <w:rPr>
      <w:lang w:val="de-DE" w:eastAsia="de-DE" w:bidi="de-DE"/>
    </w:rPr>
  </w:style>
  <w:style w:type="character" w:customStyle="1" w:styleId="SenderAddressChar">
    <w:name w:val="Sender Address Char"/>
  </w:style>
  <w:style w:type="paragraph" w:customStyle="1" w:styleId="Absenderadresse">
    <w:name w:val="Absenderadresse"/>
    <w:basedOn w:val="Standard"/>
    <w:pPr>
      <w:ind w:left="4320"/>
      <w:jc w:val="right"/>
    </w:pPr>
    <w:rPr>
      <w:i/>
      <w:lang w:val="de-DE" w:eastAsia="de-DE" w:bidi="de-DE"/>
    </w:rPr>
  </w:style>
  <w:style w:type="character" w:customStyle="1" w:styleId="SenderNameChar">
    <w:name w:val="Sender Name Char"/>
  </w:style>
  <w:style w:type="paragraph" w:customStyle="1" w:styleId="Absendername">
    <w:name w:val="Absendername"/>
    <w:basedOn w:val="Standard"/>
    <w:next w:val="Absenderadresse"/>
    <w:pPr>
      <w:spacing w:before="240"/>
      <w:jc w:val="right"/>
    </w:pPr>
    <w:rPr>
      <w:b/>
      <w:bCs/>
      <w:i/>
      <w:iCs/>
      <w:color w:val="333399"/>
      <w:sz w:val="32"/>
      <w:szCs w:val="32"/>
      <w:lang w:val="de-DE" w:eastAsia="de-DE" w:bidi="de-DE"/>
    </w:rPr>
  </w:style>
  <w:style w:type="character" w:styleId="Kommentarzeichen">
    <w:name w:val="annotation reference"/>
    <w:basedOn w:val="Absatz-Standardschriftart"/>
    <w:semiHidden/>
    <w:rPr>
      <w:sz w:val="16"/>
      <w:szCs w:val="16"/>
    </w:rPr>
  </w:style>
  <w:style w:type="paragraph" w:customStyle="1" w:styleId="SenderAddress">
    <w:name w:val="Sender Address"/>
  </w:style>
  <w:style w:type="character" w:customStyle="1" w:styleId="AbsenderadresseZeichen">
    <w:name w:val="Absenderadresse Zeichen"/>
    <w:basedOn w:val="Absatz-Standardschriftart"/>
    <w:rPr>
      <w:rFonts w:ascii="Arial" w:hAnsi="Arial" w:cs="Arial" w:hint="default"/>
      <w:i/>
      <w:iCs w:val="0"/>
      <w:sz w:val="24"/>
      <w:szCs w:val="24"/>
      <w:lang w:val="de-DE" w:eastAsia="de-DE" w:bidi="de-DE"/>
    </w:rPr>
  </w:style>
  <w:style w:type="paragraph" w:customStyle="1" w:styleId="SenderName">
    <w:name w:val="Sender Name"/>
  </w:style>
  <w:style w:type="character" w:customStyle="1" w:styleId="AbsendernameZeichen">
    <w:name w:val="Absendername Zeichen"/>
    <w:basedOn w:val="AbsenderadresseZeichen"/>
    <w:rPr>
      <w:rFonts w:ascii="Arial" w:hAnsi="Arial" w:cs="Arial" w:hint="default"/>
      <w:b/>
      <w:bCs/>
      <w:i/>
      <w:iCs/>
      <w:color w:val="333399"/>
      <w:sz w:val="32"/>
      <w:szCs w:val="32"/>
      <w:lang w:val="de-DE" w:eastAsia="de-DE" w:bidi="de-DE"/>
    </w:rPr>
  </w:style>
  <w:style w:type="paragraph" w:styleId="Sprechblasentext">
    <w:name w:val="Balloon Text"/>
    <w:basedOn w:val="Standard"/>
    <w:link w:val="SprechblasentextZchn"/>
    <w:uiPriority w:val="99"/>
    <w:semiHidden/>
    <w:unhideWhenUsed/>
    <w:rsid w:val="00F4599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45999"/>
    <w:rPr>
      <w:rFonts w:ascii="Tahoma" w:hAnsi="Tahoma" w:cs="Tahoma"/>
      <w:sz w:val="16"/>
      <w:szCs w:val="16"/>
    </w:rPr>
  </w:style>
  <w:style w:type="character" w:styleId="Platzhaltertext">
    <w:name w:val="Placeholder Text"/>
    <w:basedOn w:val="Absatz-Standardschriftart"/>
    <w:uiPriority w:val="99"/>
    <w:semiHidden/>
    <w:rsid w:val="002C27CE"/>
    <w:rPr>
      <w:color w:val="808080"/>
    </w:rPr>
  </w:style>
  <w:style w:type="table" w:styleId="Tabellenraster">
    <w:name w:val="Table Grid"/>
    <w:basedOn w:val="NormaleTabelle"/>
    <w:uiPriority w:val="59"/>
    <w:rsid w:val="00284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3" Type="http://schemas.openxmlformats.org/officeDocument/2006/relationships/mailMergeSource" Target="file:///D:\Seiten\homepages\bil-obing\briefe\2016\Adressen.xlsx" TargetMode="External"/><Relationship Id="rId2" Type="http://schemas.openxmlformats.org/officeDocument/2006/relationships/mailMergeSource" Target="file:///D:\Seiten\homepages\bil-obing\briefe\2016\Adressen.xlsx" TargetMode="External"/><Relationship Id="rId1" Type="http://schemas.openxmlformats.org/officeDocument/2006/relationships/attachedTemplate" Target="file:///C:\Users\Tobias\AppData\Roaming\Microsoft\Templates\Begleitschreiben%20bei%20Empfehlung%20(Design%20Blaue%20Linie).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C7E9B9746B4CEB95438F1ECE573FF5"/>
        <w:category>
          <w:name w:val="Allgemein"/>
          <w:gallery w:val="placeholder"/>
        </w:category>
        <w:types>
          <w:type w:val="bbPlcHdr"/>
        </w:types>
        <w:behaviors>
          <w:behavior w:val="content"/>
        </w:behaviors>
        <w:guid w:val="{A92F44F6-F314-4DAE-9DE5-89A34B1F6BEF}"/>
      </w:docPartPr>
      <w:docPartBody>
        <w:p w:rsidR="00301352" w:rsidRDefault="00EA2A2A" w:rsidP="00EA2A2A">
          <w:pPr>
            <w:pStyle w:val="F1C7E9B9746B4CEB95438F1ECE573FF5"/>
          </w:pPr>
          <w:r w:rsidRPr="00666992">
            <w:rPr>
              <w:rStyle w:val="Platzhaltertext"/>
            </w:rPr>
            <w:t>Klicken oder tippen Sie hier, um Text einzugeben.</w:t>
          </w:r>
        </w:p>
      </w:docPartBody>
    </w:docPart>
    <w:docPart>
      <w:docPartPr>
        <w:name w:val="EB032C79396F4C83A48824C3EE3BDF49"/>
        <w:category>
          <w:name w:val="Allgemein"/>
          <w:gallery w:val="placeholder"/>
        </w:category>
        <w:types>
          <w:type w:val="bbPlcHdr"/>
        </w:types>
        <w:behaviors>
          <w:behavior w:val="content"/>
        </w:behaviors>
        <w:guid w:val="{56F74E23-0C7C-4129-B834-A8C4A0FCDF0A}"/>
      </w:docPartPr>
      <w:docPartBody>
        <w:p w:rsidR="00C000A3" w:rsidRDefault="00C000A3" w:rsidP="00C000A3">
          <w:pPr>
            <w:pStyle w:val="EB032C79396F4C83A48824C3EE3BDF49"/>
          </w:pPr>
          <w:r w:rsidRPr="00666992">
            <w:rPr>
              <w:rStyle w:val="Platzhaltertext"/>
            </w:rPr>
            <w:t>Klicken oder tippen Sie hier, um Text einzugeben.</w:t>
          </w:r>
        </w:p>
      </w:docPartBody>
    </w:docPart>
    <w:docPart>
      <w:docPartPr>
        <w:name w:val="67166A835AF047999DD7AF5E4FCDE275"/>
        <w:category>
          <w:name w:val="Allgemein"/>
          <w:gallery w:val="placeholder"/>
        </w:category>
        <w:types>
          <w:type w:val="bbPlcHdr"/>
        </w:types>
        <w:behaviors>
          <w:behavior w:val="content"/>
        </w:behaviors>
        <w:guid w:val="{956F8B21-987E-489C-8B28-8551BDAE5CFE}"/>
      </w:docPartPr>
      <w:docPartBody>
        <w:p w:rsidR="00C000A3" w:rsidRDefault="00C000A3" w:rsidP="00C000A3">
          <w:pPr>
            <w:pStyle w:val="67166A835AF047999DD7AF5E4FCDE275"/>
          </w:pPr>
          <w:r w:rsidRPr="00666992">
            <w:rPr>
              <w:rStyle w:val="Platzhaltertext"/>
            </w:rPr>
            <w:t>Klicken oder tippen Sie hier, um Text einzugeben.</w:t>
          </w:r>
        </w:p>
      </w:docPartBody>
    </w:docPart>
    <w:docPart>
      <w:docPartPr>
        <w:name w:val="B7AFC6D948A9441184501DEEF9B9843A"/>
        <w:category>
          <w:name w:val="Allgemein"/>
          <w:gallery w:val="placeholder"/>
        </w:category>
        <w:types>
          <w:type w:val="bbPlcHdr"/>
        </w:types>
        <w:behaviors>
          <w:behavior w:val="content"/>
        </w:behaviors>
        <w:guid w:val="{78A642B5-7ED6-427B-AFE6-0E8F06219546}"/>
      </w:docPartPr>
      <w:docPartBody>
        <w:p w:rsidR="00C000A3" w:rsidRDefault="00C000A3" w:rsidP="00C000A3">
          <w:pPr>
            <w:pStyle w:val="B7AFC6D948A9441184501DEEF9B9843A"/>
          </w:pPr>
          <w:r w:rsidRPr="00666992">
            <w:rPr>
              <w:rStyle w:val="Platzhaltertext"/>
            </w:rPr>
            <w:t>Klicken oder tippen Sie hier, um Text einzugeben.</w:t>
          </w:r>
        </w:p>
      </w:docPartBody>
    </w:docPart>
    <w:docPart>
      <w:docPartPr>
        <w:name w:val="D049EAABE9D44DA0A8AC8FF3C6B8E10D"/>
        <w:category>
          <w:name w:val="Allgemein"/>
          <w:gallery w:val="placeholder"/>
        </w:category>
        <w:types>
          <w:type w:val="bbPlcHdr"/>
        </w:types>
        <w:behaviors>
          <w:behavior w:val="content"/>
        </w:behaviors>
        <w:guid w:val="{FF4471BD-5EEB-4EC8-8917-1F1E2A69EE00}"/>
      </w:docPartPr>
      <w:docPartBody>
        <w:p w:rsidR="00C000A3" w:rsidRDefault="00C000A3" w:rsidP="00C000A3">
          <w:pPr>
            <w:pStyle w:val="D049EAABE9D44DA0A8AC8FF3C6B8E10D"/>
          </w:pPr>
          <w:r w:rsidRPr="00666992">
            <w:rPr>
              <w:rStyle w:val="Platzhaltertext"/>
            </w:rPr>
            <w:t>Klicken oder tippen Sie hier, um Text einzugeben.</w:t>
          </w:r>
        </w:p>
      </w:docPartBody>
    </w:docPart>
    <w:docPart>
      <w:docPartPr>
        <w:name w:val="E9679FDCA4D94CEAB6569F765E106D16"/>
        <w:category>
          <w:name w:val="Allgemein"/>
          <w:gallery w:val="placeholder"/>
        </w:category>
        <w:types>
          <w:type w:val="bbPlcHdr"/>
        </w:types>
        <w:behaviors>
          <w:behavior w:val="content"/>
        </w:behaviors>
        <w:guid w:val="{C189832A-B961-46BF-91F5-9F9AF1DEB1A0}"/>
      </w:docPartPr>
      <w:docPartBody>
        <w:p w:rsidR="00C000A3" w:rsidRDefault="00C000A3" w:rsidP="00C000A3">
          <w:pPr>
            <w:pStyle w:val="E9679FDCA4D94CEAB6569F765E106D16"/>
          </w:pPr>
          <w:r w:rsidRPr="00666992">
            <w:rPr>
              <w:rStyle w:val="Platzhaltertext"/>
            </w:rPr>
            <w:t>Klicken oder tippen Sie hier, um Text einzugeben.</w:t>
          </w:r>
        </w:p>
      </w:docPartBody>
    </w:docPart>
    <w:docPart>
      <w:docPartPr>
        <w:name w:val="F0CC7AE5BC41418A8E9330A035FF5B08"/>
        <w:category>
          <w:name w:val="Allgemein"/>
          <w:gallery w:val="placeholder"/>
        </w:category>
        <w:types>
          <w:type w:val="bbPlcHdr"/>
        </w:types>
        <w:behaviors>
          <w:behavior w:val="content"/>
        </w:behaviors>
        <w:guid w:val="{79DF52A0-7089-4A47-AD45-B377C31ADAB1}"/>
      </w:docPartPr>
      <w:docPartBody>
        <w:p w:rsidR="00C000A3" w:rsidRDefault="00C000A3" w:rsidP="00C000A3">
          <w:pPr>
            <w:pStyle w:val="F0CC7AE5BC41418A8E9330A035FF5B08"/>
          </w:pPr>
          <w:r w:rsidRPr="00666992">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A5A"/>
    <w:rsid w:val="000415C3"/>
    <w:rsid w:val="000B3A5A"/>
    <w:rsid w:val="002038CE"/>
    <w:rsid w:val="00301352"/>
    <w:rsid w:val="003C3949"/>
    <w:rsid w:val="00C000A3"/>
    <w:rsid w:val="00EA2A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000A3"/>
    <w:rPr>
      <w:color w:val="808080"/>
    </w:rPr>
  </w:style>
  <w:style w:type="paragraph" w:customStyle="1" w:styleId="4D5F6AA33785457591D4CEB1C1FB2AFA">
    <w:name w:val="4D5F6AA33785457591D4CEB1C1FB2AFA"/>
    <w:rsid w:val="000B3A5A"/>
  </w:style>
  <w:style w:type="paragraph" w:customStyle="1" w:styleId="6168D0D2374A4E89A37A097A5F5B1B14">
    <w:name w:val="6168D0D2374A4E89A37A097A5F5B1B14"/>
    <w:rsid w:val="002038CE"/>
  </w:style>
  <w:style w:type="paragraph" w:customStyle="1" w:styleId="FF96C0674221487EB4A14A05C07D38B0">
    <w:name w:val="FF96C0674221487EB4A14A05C07D38B0"/>
    <w:rsid w:val="002038CE"/>
  </w:style>
  <w:style w:type="paragraph" w:customStyle="1" w:styleId="B100101D6E244331937A708D7C301F79">
    <w:name w:val="B100101D6E244331937A708D7C301F79"/>
    <w:rsid w:val="002038CE"/>
  </w:style>
  <w:style w:type="paragraph" w:customStyle="1" w:styleId="F1C7E9B9746B4CEB95438F1ECE573FF5">
    <w:name w:val="F1C7E9B9746B4CEB95438F1ECE573FF5"/>
    <w:rsid w:val="00EA2A2A"/>
  </w:style>
  <w:style w:type="paragraph" w:customStyle="1" w:styleId="EB032C79396F4C83A48824C3EE3BDF49">
    <w:name w:val="EB032C79396F4C83A48824C3EE3BDF49"/>
    <w:rsid w:val="00C000A3"/>
  </w:style>
  <w:style w:type="paragraph" w:customStyle="1" w:styleId="67166A835AF047999DD7AF5E4FCDE275">
    <w:name w:val="67166A835AF047999DD7AF5E4FCDE275"/>
    <w:rsid w:val="00C000A3"/>
  </w:style>
  <w:style w:type="paragraph" w:customStyle="1" w:styleId="B7AFC6D948A9441184501DEEF9B9843A">
    <w:name w:val="B7AFC6D948A9441184501DEEF9B9843A"/>
    <w:rsid w:val="00C000A3"/>
  </w:style>
  <w:style w:type="paragraph" w:customStyle="1" w:styleId="D049EAABE9D44DA0A8AC8FF3C6B8E10D">
    <w:name w:val="D049EAABE9D44DA0A8AC8FF3C6B8E10D"/>
    <w:rsid w:val="00C000A3"/>
  </w:style>
  <w:style w:type="paragraph" w:customStyle="1" w:styleId="E9679FDCA4D94CEAB6569F765E106D16">
    <w:name w:val="E9679FDCA4D94CEAB6569F765E106D16"/>
    <w:rsid w:val="00C000A3"/>
  </w:style>
  <w:style w:type="paragraph" w:customStyle="1" w:styleId="F0CC7AE5BC41418A8E9330A035FF5B08">
    <w:name w:val="F0CC7AE5BC41418A8E9330A035FF5B08"/>
    <w:rsid w:val="00C000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adress xmlns="adress">
  <Dokumenttitel fieldName="Ihr_Name">Ihr Name</Dokumenttitel>
  <Dokumentdatum fieldName="dating"/>
</adress>
</file>

<file path=customXml/item2.xml><?xml version="1.0" encoding="utf-8"?>
<stadt xmlns="stadt">
  <Dokumenttitel fieldName="Ihre_Stadt">83119 Obing</Dokumenttitel>
  <Dokumentdatum fieldName="dating3"/>
</stadt>
</file>

<file path=customXml/item3.xml><?xml version="1.0" encoding="utf-8"?>
<strasse xmlns="strasse">
  <Dokumenttitel fieldName="Ihre_Strasse">Ihre Straße</Dokumenttitel>
  <Dokumentdatum fieldName="dating2"/>
</strasse>
</file>

<file path=customXml/item4.xml><?xml version="1.0" encoding="utf-8"?>
<?mso-contentType ?>
<FormTemplates xmlns="http://schemas.microsoft.com/sharepoint/v3/contenttype/forms">
  <Display>DocumentLibraryForm</Display>
  <Edit>AssetEditForm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C4CD6D3A-5353-4F16-9ECA-AC44B17C526E}">
  <ds:schemaRefs>
    <ds:schemaRef ds:uri="adress"/>
  </ds:schemaRefs>
</ds:datastoreItem>
</file>

<file path=customXml/itemProps2.xml><?xml version="1.0" encoding="utf-8"?>
<ds:datastoreItem xmlns:ds="http://schemas.openxmlformats.org/officeDocument/2006/customXml" ds:itemID="{1A605475-CF1E-46CD-80E2-8E2E6A891C1C}">
  <ds:schemaRefs>
    <ds:schemaRef ds:uri="stadt"/>
  </ds:schemaRefs>
</ds:datastoreItem>
</file>

<file path=customXml/itemProps3.xml><?xml version="1.0" encoding="utf-8"?>
<ds:datastoreItem xmlns:ds="http://schemas.openxmlformats.org/officeDocument/2006/customXml" ds:itemID="{CA38F91D-267C-46F7-BA11-92A86ABB6418}">
  <ds:schemaRefs>
    <ds:schemaRef ds:uri="strasse"/>
  </ds:schemaRefs>
</ds:datastoreItem>
</file>

<file path=customXml/itemProps4.xml><?xml version="1.0" encoding="utf-8"?>
<ds:datastoreItem xmlns:ds="http://schemas.openxmlformats.org/officeDocument/2006/customXml" ds:itemID="{FDBFBFFA-BA68-498F-B1AB-4C00C94E2823}">
  <ds:schemaRefs>
    <ds:schemaRef ds:uri="http://schemas.microsoft.com/sharepoint/v3/contenttype/forms"/>
  </ds:schemaRefs>
</ds:datastoreItem>
</file>

<file path=customXml/itemProps5.xml><?xml version="1.0" encoding="utf-8"?>
<ds:datastoreItem xmlns:ds="http://schemas.openxmlformats.org/officeDocument/2006/customXml" ds:itemID="{6F2D577C-7871-43D0-BEDA-59808634F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Begleitschreiben bei Empfehlung (Design Blaue Linie).dotx</Template>
  <TotalTime>0</TotalTime>
  <Pages>1</Pages>
  <Words>157</Words>
  <Characters>1274</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dc:creator>
  <cp:keywords/>
  <dc:description/>
  <cp:lastModifiedBy>tobi@tobiweb.de</cp:lastModifiedBy>
  <cp:revision>42</cp:revision>
  <cp:lastPrinted>2016-07-24T14:19:00Z</cp:lastPrinted>
  <dcterms:created xsi:type="dcterms:W3CDTF">2016-07-19T20:45:00Z</dcterms:created>
  <dcterms:modified xsi:type="dcterms:W3CDTF">2016-07-24T14:57:00Z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TC060914441031</vt:lpwstr>
  </property>
</Properties>
</file>